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C50" w:rsidRPr="00B96B00" w:rsidRDefault="00795C50" w:rsidP="00573FD3">
      <w:pPr>
        <w:pStyle w:val="Tytu"/>
        <w:tabs>
          <w:tab w:val="left" w:pos="851"/>
        </w:tabs>
        <w:spacing w:line="360" w:lineRule="auto"/>
        <w:rPr>
          <w:rFonts w:cs="Times New Roman"/>
          <w:b/>
          <w:bCs/>
          <w:color w:val="215868"/>
          <w:sz w:val="36"/>
          <w:szCs w:val="36"/>
        </w:rPr>
      </w:pPr>
      <w:r w:rsidRPr="00B96B00">
        <w:rPr>
          <w:b/>
          <w:bCs/>
          <w:color w:val="215868"/>
          <w:sz w:val="36"/>
          <w:szCs w:val="36"/>
        </w:rPr>
        <w:t>Zadani</w:t>
      </w:r>
      <w:r>
        <w:rPr>
          <w:b/>
          <w:bCs/>
          <w:color w:val="215868"/>
          <w:sz w:val="36"/>
          <w:szCs w:val="36"/>
        </w:rPr>
        <w:t>a</w:t>
      </w:r>
    </w:p>
    <w:p w:rsidR="00795C50" w:rsidRDefault="00795C50" w:rsidP="00C123B1">
      <w:pPr>
        <w:rPr>
          <w:lang w:eastAsia="pl-PL"/>
        </w:rPr>
      </w:pPr>
    </w:p>
    <w:p w:rsidR="00795C50" w:rsidRPr="00C123B1" w:rsidRDefault="00795C50" w:rsidP="00C123B1">
      <w:pPr>
        <w:rPr>
          <w:lang w:eastAsia="pl-PL"/>
        </w:rPr>
      </w:pPr>
    </w:p>
    <w:p w:rsidR="00795C50" w:rsidRPr="00A966BE" w:rsidRDefault="00795C50" w:rsidP="00645147">
      <w:pPr>
        <w:numPr>
          <w:ilvl w:val="0"/>
          <w:numId w:val="37"/>
        </w:numPr>
      </w:pPr>
      <w:r w:rsidRPr="00645147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Pod rysunkiem każdego graniastosłupa podane są wymiary podstawy. Oblicz pole powierzchni każdego graniastosłupa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.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br/>
      </w:r>
    </w:p>
    <w:p w:rsidR="00795C50" w:rsidRDefault="005A6EA0" w:rsidP="00645147">
      <w:pPr>
        <w:jc w:val="center"/>
      </w:pPr>
      <w:bookmarkStart w:id="0" w:name="_GoBack"/>
      <w:bookmarkEnd w:id="0"/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3D2638B" wp14:editId="09419AB3">
                <wp:simplePos x="0" y="0"/>
                <wp:positionH relativeFrom="column">
                  <wp:posOffset>4153618</wp:posOffset>
                </wp:positionH>
                <wp:positionV relativeFrom="paragraph">
                  <wp:posOffset>138734</wp:posOffset>
                </wp:positionV>
                <wp:extent cx="1327150" cy="1670792"/>
                <wp:effectExtent l="0" t="0" r="25400" b="43815"/>
                <wp:wrapNone/>
                <wp:docPr id="44" name="Grupa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0" cy="1670792"/>
                          <a:chOff x="0" y="0"/>
                          <a:chExt cx="1327150" cy="1670792"/>
                        </a:xfrm>
                      </wpg:grpSpPr>
                      <wps:wsp>
                        <wps:cNvPr id="29" name="Schemat blokowy: operacja ręczna 29"/>
                        <wps:cNvSpPr/>
                        <wps:spPr>
                          <a:xfrm>
                            <a:off x="0" y="0"/>
                            <a:ext cx="1327150" cy="476250"/>
                          </a:xfrm>
                          <a:prstGeom prst="flowChartManualOperation">
                            <a:avLst/>
                          </a:prstGeom>
                          <a:noFill/>
                          <a:ln w="19050"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Łącznik prostoliniowy 31"/>
                        <wps:cNvCnPr/>
                        <wps:spPr>
                          <a:xfrm>
                            <a:off x="0" y="0"/>
                            <a:ext cx="0" cy="1188085"/>
                          </a:xfrm>
                          <a:prstGeom prst="line">
                            <a:avLst/>
                          </a:prstGeom>
                          <a:ln w="19050"/>
                          <a:effectLst/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Łącznik prostoliniowy 32"/>
                        <wps:cNvCnPr/>
                        <wps:spPr>
                          <a:xfrm>
                            <a:off x="268356" y="477078"/>
                            <a:ext cx="9525" cy="1190625"/>
                          </a:xfrm>
                          <a:prstGeom prst="line">
                            <a:avLst/>
                          </a:prstGeom>
                          <a:ln w="19050"/>
                          <a:effectLst/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Łącznik prostoliniowy 34"/>
                        <wps:cNvCnPr/>
                        <wps:spPr>
                          <a:xfrm flipH="1">
                            <a:off x="1063486" y="477078"/>
                            <a:ext cx="3558" cy="1188365"/>
                          </a:xfrm>
                          <a:prstGeom prst="line">
                            <a:avLst/>
                          </a:prstGeom>
                          <a:ln w="19050"/>
                          <a:effectLst/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Łącznik prostoliniowy 35"/>
                        <wps:cNvCnPr/>
                        <wps:spPr>
                          <a:xfrm flipH="1">
                            <a:off x="1321904" y="0"/>
                            <a:ext cx="5080" cy="1188085"/>
                          </a:xfrm>
                          <a:prstGeom prst="line">
                            <a:avLst/>
                          </a:prstGeom>
                          <a:ln w="19050"/>
                          <a:effectLst/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Łącznik prostoliniowy 36"/>
                        <wps:cNvCnPr/>
                        <wps:spPr>
                          <a:xfrm>
                            <a:off x="0" y="1192696"/>
                            <a:ext cx="280670" cy="476885"/>
                          </a:xfrm>
                          <a:prstGeom prst="line">
                            <a:avLst/>
                          </a:prstGeom>
                          <a:ln w="19050"/>
                          <a:effectLst/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Łącznik prostoliniowy 37"/>
                        <wps:cNvCnPr/>
                        <wps:spPr>
                          <a:xfrm flipV="1">
                            <a:off x="278295" y="1669774"/>
                            <a:ext cx="783904" cy="1018"/>
                          </a:xfrm>
                          <a:prstGeom prst="line">
                            <a:avLst/>
                          </a:prstGeom>
                          <a:ln w="19050"/>
                          <a:effectLst/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Łącznik prostoliniowy 38"/>
                        <wps:cNvCnPr/>
                        <wps:spPr>
                          <a:xfrm flipV="1">
                            <a:off x="1063486" y="1192696"/>
                            <a:ext cx="259715" cy="476885"/>
                          </a:xfrm>
                          <a:prstGeom prst="line">
                            <a:avLst/>
                          </a:prstGeom>
                          <a:ln w="19050"/>
                          <a:effectLst/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Łącznik prostoliniowy 39"/>
                        <wps:cNvCnPr/>
                        <wps:spPr>
                          <a:xfrm>
                            <a:off x="0" y="1192696"/>
                            <a:ext cx="1327150" cy="280"/>
                          </a:xfrm>
                          <a:prstGeom prst="line">
                            <a:avLst/>
                          </a:prstGeom>
                          <a:ln w="19050">
                            <a:prstDash val="dash"/>
                          </a:ln>
                          <a:effectLst/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44" o:spid="_x0000_s1026" style="position:absolute;margin-left:327.05pt;margin-top:10.9pt;width:104.5pt;height:131.55pt;z-index:251676672" coordsize="13271,16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"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Schemat blokowy: operacja ręczna 29" o:spid="_x0000_s1027" type="#_x0000_t119" style="position:absolute;width:13271;height:4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ZGcUA&#10;AADbAAAADwAAAGRycy9kb3ducmV2LnhtbESPQWvCQBSE7wX/w/KE3urGHCSmrqEIora9aMXS2yP7&#10;TEKyb8PuatJ/3y0Uehxm5htmVYymE3dyvrGsYD5LQBCXVjdcKTh/bJ8yED4ga+wsk4Jv8lCsJw8r&#10;zLUd+Ej3U6hEhLDPUUEdQp9L6cuaDPqZ7Ymjd7XOYIjSVVI7HCLcdDJNkoU02HBcqLGnTU1le7oZ&#10;BeZy0Nfd0M7fuleX9V+f2S7V70o9TseXZxCBxvAf/mvvtYJ0Cb9f4g+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DhkZxQAAANsAAAAPAAAAAAAAAAAAAAAAAJgCAABkcnMv&#10;ZG93bnJldi54bWxQSwUGAAAAAAQABAD1AAAAigMAAAAA&#10;" filled="f" strokecolor="#c0504d [3205]" strokeweight="1.5pt"/>
                <v:line id="Łącznik prostoliniowy 31" o:spid="_x0000_s1028" style="position:absolute;visibility:visible;mso-wrap-style:square" from="0,0" to="0,11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5qAcUAAADbAAAADwAAAGRycy9kb3ducmV2LnhtbESPX2vCQBDE3wt+h2OFvtVL6h9K6ilF&#10;kRbEB20o9G3JbZPQ3F7MbTV+e08Q+jjMzG+Y+bJ3jTpRF2rPBtJRAoq48Lbm0kD+uXl6ARUE2WLj&#10;mQxcKMByMXiYY2b9mfd0OkipIoRDhgYqkTbTOhQVOQwj3xJH78d3DiXKrtS2w3OEu0Y/J8lMO6w5&#10;LlTY0qqi4vfw5wyEd8kvX+tZutuXx/x7K5Ppir0xj8P+7RWUUC//4Xv7wxoYp3D7En+AXl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c5qAcUAAADbAAAADwAAAAAAAAAA&#10;AAAAAAChAgAAZHJzL2Rvd25yZXYueG1sUEsFBgAAAAAEAAQA+QAAAJMDAAAAAA==&#10;" strokecolor="#c0504d [3205]" strokeweight="1.5pt"/>
                <v:line id="Łącznik prostoliniowy 32" o:spid="_x0000_s1029" style="position:absolute;visibility:visible;mso-wrap-style:square" from="2683,4770" to="2778,166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z0dsUAAADbAAAADwAAAGRycy9kb3ducmV2LnhtbESPQWvCQBSE70L/w/IKvelGa6WkrlIs&#10;RUF6MA2Ct0f2NQnNvk2zrxr/vSsIHoeZ+YaZL3vXqCN1ofZsYDxKQBEX3tZcGsi/P4evoIIgW2w8&#10;k4EzBVguHgZzTK0/8Y6OmZQqQjikaKASaVOtQ1GRwzDyLXH0fnznUKLsSm07PEW4a/QkSWbaYc1x&#10;ocKWVhUVv9m/MxDWkp/3H7Px1678yw9bmb6s2Bvz9Ni/v4ES6uUevrU31sDzBK5f4g/Qi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Rz0dsUAAADbAAAADwAAAAAAAAAA&#10;AAAAAAChAgAAZHJzL2Rvd25yZXYueG1sUEsFBgAAAAAEAAQA+QAAAJMDAAAAAA==&#10;" strokecolor="#c0504d [3205]" strokeweight="1.5pt"/>
                <v:line id="Łącznik prostoliniowy 34" o:spid="_x0000_s1030" style="position:absolute;flip:x;visibility:visible;mso-wrap-style:square" from="10634,4770" to="10670,16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iPcsAAAADbAAAADwAAAGRycy9kb3ducmV2LnhtbESPS6vCMBSE94L/IRzBnaZen1SjeMXX&#10;1he4PDTHtticlCZq77+/EQSXw8x8w8wWtSnEkyqXW1bQ60YgiBOrc04VnE+bzgSE88gaC8uk4I8c&#10;LObNxgxjbV98oOfRpyJA2MWoIPO+jKV0SUYGXdeWxMG72cqgD7JKpa7wFeCmkD9RNJIGcw4LGZa0&#10;yii5Hx9GwWW/HbqrGQ/GcrKW64j6Q/zdKdVu1cspCE+1/4Y/7b1W0B/A+0v4AXL+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fYj3LAAAAA2wAAAA8AAAAAAAAAAAAAAAAA&#10;oQIAAGRycy9kb3ducmV2LnhtbFBLBQYAAAAABAAEAPkAAACOAwAAAAA=&#10;" strokecolor="#c0504d [3205]" strokeweight="1.5pt"/>
                <v:line id="Łącznik prostoliniowy 35" o:spid="_x0000_s1031" style="position:absolute;flip:x;visibility:visible;mso-wrap-style:square" from="13219,0" to="13269,11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q6cMAAADbAAAADwAAAGRycy9kb3ducmV2LnhtbESPT2vCQBTE74LfYXlCb2bT2jQSXaUt&#10;1nqtf8DjI/tMQrNvQ3abxG/vCgWPw8z8hlmuB1OLjlpXWVbwHMUgiHOrKy4UHA9f0zkI55E11pZJ&#10;wZUcrFfj0RIzbXv+oW7vCxEg7DJUUHrfZFK6vCSDLrINcfAutjXog2wLqVvsA9zU8iWO36TBisNC&#10;iQ19lpT/7v+MgtNum7izSV9TOd/ITUyzBD++lXqaDO8LEJ4G/wj/t3dawSyB+5fwA+Tq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UKunDAAAA2wAAAA8AAAAAAAAAAAAA&#10;AAAAoQIAAGRycy9kb3ducmV2LnhtbFBLBQYAAAAABAAEAPkAAACRAwAAAAA=&#10;" strokecolor="#c0504d [3205]" strokeweight="1.5pt"/>
                <v:line id="Łącznik prostoliniowy 36" o:spid="_x0000_s1032" style="position:absolute;visibility:visible;mso-wrap-style:square" from="0,11926" to="2806,16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fydcQAAADbAAAADwAAAGRycy9kb3ducmV2LnhtbESPQWvCQBSE74X+h+UVvNWN1oaSuooo&#10;RaH0oIZCb4/saxKafRuzT43/3i0IHoeZ+YaZznvXqBN1ofZsYDRMQBEX3tZcGsj3H89voIIgW2w8&#10;k4ELBZjPHh+mmFl/5i2ddlKqCOGQoYFKpM20DkVFDsPQt8TR+/WdQ4myK7Xt8BzhrtHjJEm1w5rj&#10;QoUtLSsq/nZHZyCsJb98r9LR17Y85D+fMnldsjdm8NQv3kEJ9XIP39oba+Alhf8v8Qfo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J/J1xAAAANsAAAAPAAAAAAAAAAAA&#10;AAAAAKECAABkcnMvZG93bnJldi54bWxQSwUGAAAAAAQABAD5AAAAkgMAAAAA&#10;" strokecolor="#c0504d [3205]" strokeweight="1.5pt"/>
                <v:line id="Łącznik prostoliniowy 37" o:spid="_x0000_s1033" style="position:absolute;flip:y;visibility:visible;mso-wrap-style:square" from="2782,16697" to="10621,167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oRBcQAAADbAAAADwAAAGRycy9kb3ducmV2LnhtbESPzWrDMBCE74W+g9hCbrXcJqmNGyW0&#10;JT++1m0gx8Xa2qbWylhK7Lx9FAjkOMzMN8xiNZpWnKh3jWUFL1EMgri0uuFKwe/P5jkF4TyyxtYy&#10;KTiTg9Xy8WGBmbYDf9Op8JUIEHYZKqi97zIpXVmTQRfZjjh4f7Y36IPsK6l7HALctPI1jt+kwYbD&#10;Qo0dfdVU/hdHo2Cfb+fuYJJZItO1XMc0nePnTqnJ0/jxDsLT6O/hWzvXCqYJXL+EHy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ChEFxAAAANsAAAAPAAAAAAAAAAAA&#10;AAAAAKECAABkcnMvZG93bnJldi54bWxQSwUGAAAAAAQABAD5AAAAkgMAAAAA&#10;" strokecolor="#c0504d [3205]" strokeweight="1.5pt"/>
                <v:line id="Łącznik prostoliniowy 38" o:spid="_x0000_s1034" style="position:absolute;flip:y;visibility:visible;mso-wrap-style:square" from="10634,11926" to="13232,16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WFd78AAADbAAAADwAAAGRycy9kb3ducmV2LnhtbERPy4rCMBTdD8w/hCvMbkx9l2qUcaij&#10;W6uCy0tzbYvNTWmi1r+fLASXh/NerDpTizu1rrKsYNCPQBDnVldcKDgeNt8xCOeRNdaWScGTHKyW&#10;nx8LTLR98J7umS9ECGGXoILS+yaR0uUlGXR92xAH7mJbgz7AtpC6xUcIN7UcRtFUGqw4NJTY0G9J&#10;+TW7GQWn3d/Enc1sPJNxKtOIRhNcb5X66nU/cxCeOv8Wv9w7rWAUxoYv4QfI5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pWFd78AAADbAAAADwAAAAAAAAAAAAAAAACh&#10;AgAAZHJzL2Rvd25yZXYueG1sUEsFBgAAAAAEAAQA+QAAAI0DAAAAAA==&#10;" strokecolor="#c0504d [3205]" strokeweight="1.5pt"/>
                <v:line id="Łącznik prostoliniowy 39" o:spid="_x0000_s1035" style="position:absolute;visibility:visible;mso-wrap-style:square" from="0,11926" to="13271,11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6nxMIAAADbAAAADwAAAGRycy9kb3ducmV2LnhtbESPQYvCMBSE7wv+h/AEb2vaFWStRlkE&#10;QRAFtQePj+bZlm1eSpK11V9vBGGPw8x8wyxWvWnEjZyvLStIxwkI4sLqmksF+Xnz+Q3CB2SNjWVS&#10;cCcPq+XgY4GZth0f6XYKpYgQ9hkqqEJoMyl9UZFBP7YtcfSu1hkMUbpSaoddhJtGfiXJVBqsOS5U&#10;2NK6ouL39GcUoLvkM22uXbrd2zTfhcdhcj8rNRr2P3MQgfrwH363t1rBZAavL/EHyO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r6nxMIAAADbAAAADwAAAAAAAAAAAAAA&#10;AAChAgAAZHJzL2Rvd25yZXYueG1sUEsFBgAAAAAEAAQA+QAAAJADAAAAAA==&#10;" strokecolor="#c0504d [3205]" strokeweight="1.5pt">
                  <v:stroke dashstyle="dash"/>
                </v:line>
              </v:group>
            </w:pict>
          </mc:Fallback>
        </mc:AlternateContent>
      </w: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D87848" wp14:editId="6F8B1EEC">
                <wp:simplePos x="0" y="0"/>
                <wp:positionH relativeFrom="column">
                  <wp:posOffset>488555</wp:posOffset>
                </wp:positionH>
                <wp:positionV relativeFrom="paragraph">
                  <wp:posOffset>1838812</wp:posOffset>
                </wp:positionV>
                <wp:extent cx="5308600" cy="1395095"/>
                <wp:effectExtent l="0" t="0" r="0" b="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08600" cy="1395095"/>
                          <a:chOff x="1760" y="7796"/>
                          <a:chExt cx="8360" cy="2197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1760" y="8013"/>
                            <a:ext cx="1650" cy="1980"/>
                            <a:chOff x="1760" y="8913"/>
                            <a:chExt cx="1650" cy="1980"/>
                          </a:xfrm>
                        </wpg:grpSpPr>
                        <wps:wsp>
                          <wps:cNvPr id="6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2090" y="8913"/>
                              <a:ext cx="1320" cy="1320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rgbClr val="FF99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0" y="10173"/>
                              <a:ext cx="55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5C50" w:rsidRPr="00645147" w:rsidRDefault="00795C50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645147">
                                  <w:rPr>
                                    <w:sz w:val="32"/>
                                    <w:szCs w:val="3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0" y="9273"/>
                              <a:ext cx="55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5C50" w:rsidRPr="00645147" w:rsidRDefault="00795C50" w:rsidP="00645147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645147">
                                  <w:rPr>
                                    <w:sz w:val="32"/>
                                    <w:szCs w:val="3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0"/>
                        <wpg:cNvGrpSpPr>
                          <a:grpSpLocks/>
                        </wpg:cNvGrpSpPr>
                        <wpg:grpSpPr bwMode="auto">
                          <a:xfrm>
                            <a:off x="4180" y="8193"/>
                            <a:ext cx="3080" cy="1620"/>
                            <a:chOff x="4180" y="9093"/>
                            <a:chExt cx="3080" cy="1620"/>
                          </a:xfrm>
                        </wpg:grpSpPr>
                        <wps:wsp>
                          <wps:cNvPr id="10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180" y="9093"/>
                              <a:ext cx="2420" cy="1080"/>
                            </a:xfrm>
                            <a:prstGeom prst="rect">
                              <a:avLst/>
                            </a:prstGeom>
                            <a:solidFill>
                              <a:srgbClr val="33CCCC"/>
                            </a:solidFill>
                            <a:ln w="9525">
                              <a:solidFill>
                                <a:srgbClr val="3366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60" y="10173"/>
                              <a:ext cx="77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5C50" w:rsidRPr="00645147" w:rsidRDefault="00795C50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645147">
                                  <w:rPr>
                                    <w:sz w:val="32"/>
                                    <w:szCs w:val="32"/>
                                  </w:rPr>
                                  <w:t>3,5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90" y="9453"/>
                              <a:ext cx="77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5C50" w:rsidRPr="00645147" w:rsidRDefault="00795C50" w:rsidP="00645147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4"/>
                        <wpg:cNvGrpSpPr>
                          <a:grpSpLocks/>
                        </wpg:cNvGrpSpPr>
                        <wpg:grpSpPr bwMode="auto">
                          <a:xfrm>
                            <a:off x="7370" y="7796"/>
                            <a:ext cx="2750" cy="2017"/>
                            <a:chOff x="7260" y="8696"/>
                            <a:chExt cx="2750" cy="2017"/>
                          </a:xfrm>
                        </wpg:grpSpPr>
                        <wps:wsp>
                          <wps:cNvPr id="14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7260" y="9093"/>
                              <a:ext cx="2310" cy="1080"/>
                            </a:xfrm>
                            <a:custGeom>
                              <a:avLst/>
                              <a:gdLst>
                                <a:gd name="G0" fmla="+- 5400 0 0"/>
                                <a:gd name="G1" fmla="+- 21600 0 5400"/>
                                <a:gd name="G2" fmla="*/ 5400 1 2"/>
                                <a:gd name="G3" fmla="+- 21600 0 G2"/>
                                <a:gd name="G4" fmla="+/ 5400 21600 2"/>
                                <a:gd name="G5" fmla="+/ G1 0 2"/>
                                <a:gd name="G6" fmla="*/ 21600 21600 5400"/>
                                <a:gd name="G7" fmla="*/ G6 1 2"/>
                                <a:gd name="G8" fmla="+- 21600 0 G7"/>
                                <a:gd name="G9" fmla="*/ 21600 1 2"/>
                                <a:gd name="G10" fmla="+- 5400 0 G9"/>
                                <a:gd name="G11" fmla="?: G10 G8 0"/>
                                <a:gd name="G12" fmla="?: G10 G7 21600"/>
                                <a:gd name="T0" fmla="*/ 18900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2700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4500 w 21600"/>
                                <a:gd name="T9" fmla="*/ 4500 h 21600"/>
                                <a:gd name="T10" fmla="*/ 17100 w 21600"/>
                                <a:gd name="T11" fmla="*/ 171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CC33"/>
                            </a:solidFill>
                            <a:ln w="9525">
                              <a:solidFill>
                                <a:srgbClr val="008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50" y="10173"/>
                              <a:ext cx="77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5C50" w:rsidRPr="00645147" w:rsidRDefault="00795C50" w:rsidP="00645147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51" y="8696"/>
                              <a:ext cx="770" cy="4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5C50" w:rsidRPr="00645147" w:rsidRDefault="00795C50" w:rsidP="00645147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40" y="9273"/>
                              <a:ext cx="77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5C50" w:rsidRPr="00645147" w:rsidRDefault="00795C50" w:rsidP="00645147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2,5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Line 19"/>
                          <wps:cNvCnPr/>
                          <wps:spPr bwMode="auto">
                            <a:xfrm>
                              <a:off x="8030" y="9093"/>
                              <a:ext cx="0" cy="108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20" y="9453"/>
                              <a:ext cx="77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5C50" w:rsidRPr="00645147" w:rsidRDefault="00795C50" w:rsidP="00645147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38.45pt;margin-top:144.8pt;width:418pt;height:109.85pt;z-index:251659264" coordorigin="1760,7796" coordsize="8360,2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">
                <v:group id="Group 6" o:spid="_x0000_s1027" style="position:absolute;left:1760;top:8013;width:1650;height:1980" coordorigin="1760,8913" coordsize="1650,1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rect id="Rectangle 7" o:spid="_x0000_s1028" style="position:absolute;left:2090;top:8913;width:1320;height:1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9kr8MA&#10;AADaAAAADwAAAGRycy9kb3ducmV2LnhtbESPQYvCMBSE78L+h/AW9qapsoh2jSKCsEVQdAWvj+bZ&#10;FpuXmmS1+uuNIHgcZuYbZjJrTS0u5HxlWUG/l4Agzq2uuFCw/1t2RyB8QNZYWyYFN/Iwm350Jphq&#10;e+UtXXahEBHCPkUFZQhNKqXPSzLoe7Yhjt7ROoMhSldI7fAa4aaWgyQZSoMVx4USG1qUlJ92/0bB&#10;9z0Zu6x/2GbN+rzPxqvNYe2PSn19tvMfEIHa8A6/2r9awRCeV+INk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9kr8MAAADaAAAADwAAAAAAAAAAAAAAAACYAgAAZHJzL2Rv&#10;d25yZXYueG1sUEsFBgAAAAAEAAQA9QAAAIgDAAAAAA==&#10;" fillcolor="yellow" strokecolor="#f90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29" type="#_x0000_t202" style="position:absolute;left:2420;top:10173;width:55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<v:textbox>
                      <w:txbxContent>
                        <w:p w:rsidR="00795C50" w:rsidRPr="00645147" w:rsidRDefault="00795C50">
                          <w:pPr>
                            <w:rPr>
                              <w:sz w:val="32"/>
                              <w:szCs w:val="32"/>
                            </w:rPr>
                          </w:pPr>
                          <w:r w:rsidRPr="00645147">
                            <w:rPr>
                              <w:sz w:val="32"/>
                              <w:szCs w:val="32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9" o:spid="_x0000_s1030" type="#_x0000_t202" style="position:absolute;left:1760;top:9273;width:55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795C50" w:rsidRPr="00645147" w:rsidRDefault="00795C50" w:rsidP="00645147">
                          <w:pPr>
                            <w:rPr>
                              <w:sz w:val="32"/>
                              <w:szCs w:val="32"/>
                            </w:rPr>
                          </w:pPr>
                          <w:r w:rsidRPr="00645147">
                            <w:rPr>
                              <w:sz w:val="32"/>
                              <w:szCs w:val="32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group id="Group 10" o:spid="_x0000_s1031" style="position:absolute;left:4180;top:8193;width:3080;height:1620" coordorigin="4180,9093" coordsize="3080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ctangle 11" o:spid="_x0000_s1032" style="position:absolute;left:4180;top:9093;width:242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FxccQA&#10;AADbAAAADwAAAGRycy9kb3ducmV2LnhtbESPQWvCQBCF74L/YRnBi9RNhYikrtLYFvQkag89TrPT&#10;JDQ7G7Jb3f5751DobYb35r1v1tvkOnWlIbSeDTzOM1DElbct1wbeL28PK1AhIlvsPJOBXwqw3YxH&#10;ayysv/GJrudYKwnhUKCBJsa+0DpUDTkMc98Ti/blB4dR1qHWdsCbhLtOL7JsqR22LA0N9rRrqPo+&#10;/zgDs3Jf5ge29vhZJv7Ypfz1JeTGTCfp+QlUpBT/zX/Xeyv4Qi+/yAB6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hcXHEAAAA2wAAAA8AAAAAAAAAAAAAAAAAmAIAAGRycy9k&#10;b3ducmV2LnhtbFBLBQYAAAAABAAEAPUAAACJAwAAAAA=&#10;" fillcolor="#3cc" strokecolor="#36f"/>
                  <v:shape id="Text Box 12" o:spid="_x0000_s1033" type="#_x0000_t202" style="position:absolute;left:5060;top:10173;width:7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<v:textbox>
                      <w:txbxContent>
                        <w:p w:rsidR="00795C50" w:rsidRPr="00645147" w:rsidRDefault="00795C50">
                          <w:pPr>
                            <w:rPr>
                              <w:sz w:val="32"/>
                              <w:szCs w:val="32"/>
                            </w:rPr>
                          </w:pPr>
                          <w:r w:rsidRPr="00645147">
                            <w:rPr>
                              <w:sz w:val="32"/>
                              <w:szCs w:val="32"/>
                            </w:rPr>
                            <w:t>3,5</w:t>
                          </w:r>
                        </w:p>
                      </w:txbxContent>
                    </v:textbox>
                  </v:shape>
                  <v:shape id="_x0000_s1034" type="#_x0000_t202" style="position:absolute;left:6490;top:9453;width:7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<v:textbox>
                      <w:txbxContent>
                        <w:p w:rsidR="00795C50" w:rsidRPr="00645147" w:rsidRDefault="00795C50" w:rsidP="00645147">
                          <w:pPr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14" o:spid="_x0000_s1035" style="position:absolute;left:7370;top:7796;width:2750;height:2017" coordorigin="7260,8696" coordsize="2750,20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AutoShape 15" o:spid="_x0000_s1036" style="position:absolute;left:7260;top:9093;width:2310;height:108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wikr4A&#10;AADbAAAADwAAAGRycy9kb3ducmV2LnhtbERPTWsCMRC9F/ofwgjeuolSRLZGEYtQ6MWu0vOwGTer&#10;m0nYpLr+e1MQvM3jfc5iNbhOXKiPrWcNk0KBIK69abnRcNhv3+YgYkI22HkmDTeKsFq+viywNP7K&#10;P3SpUiNyCMcSNdiUQillrC05jIUPxJk7+t5hyrBvpOnxmsNdJ6dKzaTDlnODxUAbS/W5+nMavIoc&#10;JH2evsPuV83paFWVrNbj0bD+AJFoSE/xw/1l8vx3+P8lHyCX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8IpK+AAAA2wAAAA8AAAAAAAAAAAAAAAAAmAIAAGRycy9kb3ducmV2&#10;LnhtbFBLBQYAAAAABAAEAPUAAACDAwAAAAA=&#10;" path="m,l5400,21600r10800,l21600,,,xe" fillcolor="#3c3" strokecolor="green">
                    <v:stroke joinstyle="miter"/>
                    <v:path o:connecttype="custom" o:connectlocs="2021,540;1155,1080;289,540;1155,0" o:connectangles="0,0,0,0" textboxrect="4498,4500,17102,17100"/>
                  </v:shape>
                  <v:shape id="Text Box 16" o:spid="_x0000_s1037" type="#_x0000_t202" style="position:absolute;left:8250;top:10173;width:7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<v:textbox>
                      <w:txbxContent>
                        <w:p w:rsidR="00795C50" w:rsidRPr="00645147" w:rsidRDefault="00795C50" w:rsidP="00645147">
                          <w:pPr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17" o:spid="_x0000_s1038" type="#_x0000_t202" style="position:absolute;left:8151;top:8696;width:770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<v:textbox>
                      <w:txbxContent>
                        <w:p w:rsidR="00795C50" w:rsidRPr="00645147" w:rsidRDefault="00795C50" w:rsidP="00645147">
                          <w:pPr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8" o:spid="_x0000_s1039" type="#_x0000_t202" style="position:absolute;left:9240;top:9273;width:7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795C50" w:rsidRPr="00645147" w:rsidRDefault="00795C50" w:rsidP="00645147">
                          <w:pPr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2,5</w:t>
                          </w:r>
                        </w:p>
                      </w:txbxContent>
                    </v:textbox>
                  </v:shape>
                  <v:line id="Line 19" o:spid="_x0000_s1040" style="position:absolute;visibility:visible;mso-wrap-style:square" from="8030,9093" to="8030,10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gajMMAAADbAAAADwAAAGRycy9kb3ducmV2LnhtbESPT2vDMAzF74N9B6NBb6uzMlqT1S1j&#10;o7Ae+4d2R2FrSVgsh9ht0m9fHQa7Sbyn935arsfQqiv1qYls4WVagCJ20TdcWTgeNs8GVMrIHtvI&#10;ZOFGCdarx4cllj4OvKPrPldKQjiVaKHOuSu1Tq6mgGkaO2LRfmIfMMvaV9r3OEh4aPWsKOY6YMPS&#10;UGNHHzW53/0lWJi/OoPH4bKNp91s8+m+zXlhjLWTp/H9DVSmMf+b/66/vOALrPwiA+jV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IGozDAAAA2wAAAA8AAAAAAAAAAAAA&#10;AAAAoQIAAGRycy9kb3ducmV2LnhtbFBLBQYAAAAABAAEAPkAAACRAwAAAAA=&#10;" strokecolor="green" strokeweight="1.5pt"/>
                  <v:shape id="Text Box 20" o:spid="_x0000_s1041" type="#_x0000_t202" style="position:absolute;left:7920;top:9453;width:7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<v:textbox>
                      <w:txbxContent>
                        <w:p w:rsidR="00795C50" w:rsidRPr="00645147" w:rsidRDefault="00795C50" w:rsidP="00645147">
                          <w:pPr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72E297D" wp14:editId="50FA6D83">
                <wp:simplePos x="0" y="0"/>
                <wp:positionH relativeFrom="column">
                  <wp:posOffset>1654185</wp:posOffset>
                </wp:positionH>
                <wp:positionV relativeFrom="paragraph">
                  <wp:posOffset>911860</wp:posOffset>
                </wp:positionV>
                <wp:extent cx="320218" cy="342900"/>
                <wp:effectExtent l="0" t="0" r="0" b="0"/>
                <wp:wrapNone/>
                <wp:docPr id="4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218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EA0" w:rsidRPr="00645147" w:rsidRDefault="005A6EA0" w:rsidP="005A6EA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3" o:spid="_x0000_s1042" type="#_x0000_t202" style="position:absolute;left:0;text-align:left;margin-left:130.25pt;margin-top:71.8pt;width:25.2pt;height:27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pifuw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" filled="f" stroked="f">
                <v:textbox>
                  <w:txbxContent>
                    <w:p w:rsidR="005A6EA0" w:rsidRPr="00645147" w:rsidRDefault="005A6EA0" w:rsidP="005A6EA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4810E9" wp14:editId="11BD77B7">
                <wp:simplePos x="0" y="0"/>
                <wp:positionH relativeFrom="column">
                  <wp:posOffset>3420261</wp:posOffset>
                </wp:positionH>
                <wp:positionV relativeFrom="paragraph">
                  <wp:posOffset>692150</wp:posOffset>
                </wp:positionV>
                <wp:extent cx="320218" cy="342900"/>
                <wp:effectExtent l="0" t="0" r="0" b="0"/>
                <wp:wrapNone/>
                <wp:docPr id="4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218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EA0" w:rsidRPr="00645147" w:rsidRDefault="005A6EA0" w:rsidP="005A6EA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43" type="#_x0000_t202" style="position:absolute;left:0;text-align:left;margin-left:269.3pt;margin-top:54.5pt;width:25.2pt;height:27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YoU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" filled="f" stroked="f">
                <v:textbox>
                  <w:txbxContent>
                    <w:p w:rsidR="005A6EA0" w:rsidRPr="00645147" w:rsidRDefault="005A6EA0" w:rsidP="005A6EA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B94830"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76580A9" wp14:editId="7C05A7D6">
                <wp:simplePos x="0" y="0"/>
                <wp:positionH relativeFrom="column">
                  <wp:posOffset>2296155</wp:posOffset>
                </wp:positionH>
                <wp:positionV relativeFrom="paragraph">
                  <wp:posOffset>66040</wp:posOffset>
                </wp:positionV>
                <wp:extent cx="1171575" cy="1741170"/>
                <wp:effectExtent l="0" t="0" r="28575" b="30480"/>
                <wp:wrapNone/>
                <wp:docPr id="21" name="Grupa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1575" cy="1741170"/>
                          <a:chOff x="0" y="0"/>
                          <a:chExt cx="2166620" cy="3220720"/>
                        </a:xfrm>
                      </wpg:grpSpPr>
                      <wpg:grpSp>
                        <wpg:cNvPr id="22" name="Grupa 22"/>
                        <wpg:cNvGrpSpPr/>
                        <wpg:grpSpPr>
                          <a:xfrm>
                            <a:off x="0" y="0"/>
                            <a:ext cx="2166620" cy="3220720"/>
                            <a:chOff x="0" y="17585"/>
                            <a:chExt cx="2166828" cy="2253785"/>
                          </a:xfrm>
                        </wpg:grpSpPr>
                        <wps:wsp>
                          <wps:cNvPr id="23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7585"/>
                              <a:ext cx="2163505" cy="2253785"/>
                            </a:xfrm>
                            <a:prstGeom prst="cube">
                              <a:avLst>
                                <a:gd name="adj" fmla="val 27481"/>
                              </a:avLst>
                            </a:prstGeom>
                            <a:noFill/>
                            <a:ln w="19050">
                              <a:solidFill>
                                <a:srgbClr val="3366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Line 8"/>
                          <wps:cNvCnPr/>
                          <wps:spPr bwMode="auto">
                            <a:xfrm flipH="1">
                              <a:off x="606669" y="17585"/>
                              <a:ext cx="1" cy="1774574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3366FF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9"/>
                          <wps:cNvCnPr/>
                          <wps:spPr bwMode="auto">
                            <a:xfrm flipV="1">
                              <a:off x="0" y="1816198"/>
                              <a:ext cx="606670" cy="44727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3366FF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10"/>
                          <wps:cNvCnPr/>
                          <wps:spPr bwMode="auto">
                            <a:xfrm flipH="1" flipV="1">
                              <a:off x="606669" y="1816376"/>
                              <a:ext cx="1560159" cy="4095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3366FF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Łącznik prostoliniowy 27"/>
                          <wps:cNvCnPr/>
                          <wps:spPr>
                            <a:xfrm>
                              <a:off x="2162907" y="19320"/>
                              <a:ext cx="3921" cy="1838027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8" name="Łącznik prostoliniowy 28"/>
                        <wps:cNvCnPr/>
                        <wps:spPr>
                          <a:xfrm>
                            <a:off x="606669" y="0"/>
                            <a:ext cx="962213" cy="322072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21" o:spid="_x0000_s1026" style="position:absolute;margin-left:180.8pt;margin-top:5.2pt;width:92.25pt;height:137.1pt;z-index:251664384;mso-width-relative:margin;mso-height-relative:margin" coordsize="21666,32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">
                <v:group id="Grupa 22" o:spid="_x0000_s1027" style="position:absolute;width:21666;height:32207" coordorigin=",175" coordsize="21668,22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AutoShape 7" o:spid="_x0000_s1028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qH18QA&#10;AADbAAAADwAAAGRycy9kb3ducmV2LnhtbESPQWvCQBSE7wX/w/IEb3VjpCWkrkEURQQPtWJ7fGRf&#10;s8Hs25hdNf33bqHQ4zAz3zCzoreNuFHna8cKJuMEBHHpdM2VguPH+jkD4QOyxsYxKfghD8V88DTD&#10;XLs7v9PtECoRIexzVGBCaHMpfWnIoh+7ljh6366zGKLsKqk7vEe4bWSaJK/SYs1xwWBLS0Pl+XC1&#10;CvpQ7mnVZF+fxq6y9eWEm5fdRanRsF+8gQjUh//wX3urFaRT+P0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Kh9fEAAAA2wAAAA8AAAAAAAAAAAAAAAAAmAIAAGRycy9k&#10;b3ducmV2LnhtbFBLBQYAAAAABAAEAPUAAACJAwAAAAA=&#10;" adj="5936" filled="f" strokecolor="#36f" strokeweight="1.5pt"/>
                  <v:line id="Line 8" o:spid="_x0000_s1029" style="position:absolute;flip:x;visibility:visible;mso-wrap-style:square" from="6066,175" to="6066,17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eCoL8AAADbAAAADwAAAGRycy9kb3ducmV2LnhtbESPzQrCMBCE74LvEFbwpqlFVKpRRFH0&#10;6M8DLM3aVptNaaJWn94IgsdhZr5hZovGlOJBtSssKxj0IxDEqdUFZwrOp01vAsJ5ZI2lZVLwIgeL&#10;ebs1w0TbJx/ocfSZCBB2CSrIva8SKV2ak0HXtxVx8C62NuiDrDOpa3wGuCllHEUjabDgsJBjRauc&#10;0tvxbhSMbLbeXPbvbXndxattVNnTmIZKdTvNcgrCU+P/4V97pxXEQ/h+CT9Azj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SeCoL8AAADbAAAADwAAAAAAAAAAAAAAAACh&#10;AgAAZHJzL2Rvd25yZXYueG1sUEsFBgAAAAAEAAQA+QAAAI0DAAAAAA==&#10;" strokecolor="#36f" strokeweight="1.5pt">
                    <v:stroke dashstyle="dash"/>
                  </v:line>
                  <v:line id="Line 9" o:spid="_x0000_s1030" style="position:absolute;flip:y;visibility:visible;mso-wrap-style:square" from="0,18161" to="6066,226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snO8MAAADbAAAADwAAAGRycy9kb3ducmV2LnhtbESP0WqDQBRE3wv9h+UW+taskTQpNquE&#10;BMU81vQDLu6N2rh3xd1E26/vFgJ9HGbmDLPNZtOLG42us6xguYhAENdWd9wo+DzlL28gnEfW2Fsm&#10;Bd/kIEsfH7aYaDvxB90q34gAYZeggtb7IZHS1S0ZdAs7EAfvbEeDPsixkXrEKcBNL+MoWkuDHYeF&#10;Fgfat1RfqqtRsLbNIT8ff4r+q4z3RTTY04ZWSj0/zbt3EJ5m/x++t0utIH6Fvy/hB8j0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JrJzvDAAAA2wAAAA8AAAAAAAAAAAAA&#10;AAAAoQIAAGRycy9kb3ducmV2LnhtbFBLBQYAAAAABAAEAPkAAACRAwAAAAA=&#10;" strokecolor="#36f" strokeweight="1.5pt">
                    <v:stroke dashstyle="dash"/>
                  </v:line>
                  <v:line id="Line 10" o:spid="_x0000_s1031" style="position:absolute;flip:x y;visibility:visible;mso-wrap-style:square" from="6066,18163" to="21668,18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4t3L8AAADbAAAADwAAAGRycy9kb3ducmV2LnhtbESPQavCMBCE74L/IazgTVM9FKlGKYKo&#10;4EWf4HVt1qbYbEoTtf57IwjvOMzMN8xi1dlaPKn1lWMFk3ECgrhwuuJSwflvM5qB8AFZY+2YFLzJ&#10;w2rZ7y0w0+7FR3qeQikihH2GCkwITSalLwxZ9GPXEEfv5lqLIcq2lLrFV4TbWk6TJJUWK44LBhta&#10;Gyrup4dVsM/N7Kgvh2pzN1fZ5Snl2/NDqeGgy+cgAnXhP/xr77SCaQrfL/EHyO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a4t3L8AAADbAAAADwAAAAAAAAAAAAAAAACh&#10;AgAAZHJzL2Rvd25yZXYueG1sUEsFBgAAAAAEAAQA+QAAAI0DAAAAAA==&#10;" strokecolor="#36f" strokeweight="1.5pt">
                    <v:stroke dashstyle="dash"/>
                  </v:line>
                  <v:line id="Łącznik prostoliniowy 27" o:spid="_x0000_s1032" style="position:absolute;visibility:visible;mso-wrap-style:square" from="21629,193" to="21668,18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uOdcYAAADbAAAADwAAAGRycy9kb3ducmV2LnhtbESP3WrCQBSE74W+w3IKvZG6SS60pK4h&#10;Wooi2KLtAxyyx/w0ezZkt5r26V1B8HKYmW+YeTaYVpyod7VlBfEkAkFcWF1zqeD76/35BYTzyBpb&#10;y6Tgjxxki4fRHFNtz7yn08GXIkDYpaig8r5LpXRFRQbdxHbEwTva3qAPsi+l7vEc4KaVSRRNpcGa&#10;w0KFHa0qKn4Ov0bBDj/lvhmP42K6XOdb//GWHJt/pZ4eh/wVhKfB38O39kYrSGZw/RJ+gFx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wrjnXGAAAA2wAAAA8AAAAAAAAA&#10;AAAAAAAAoQIAAGRycy9kb3ducmV2LnhtbFBLBQYAAAAABAAEAPkAAACUAwAAAAA=&#10;" strokecolor="red" strokeweight="1.5pt"/>
                </v:group>
                <v:line id="Łącznik prostoliniowy 28" o:spid="_x0000_s1033" style="position:absolute;visibility:visible;mso-wrap-style:square" from="6066,0" to="15688,32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1SHcAAAADbAAAADwAAAGRycy9kb3ducmV2LnhtbERPz2vCMBS+D/wfwhN2m6mFDemMsgmO&#10;Xnpo9bLbo3m2xeSlNNFm/705CDt+fL+3+2iNuNPkB8cK1qsMBHHr9MCdgvPp+LYB4QOyRuOYFPyR&#10;h/1u8bLFQruZa7o3oRMphH2BCvoQxkJK3/Zk0a/cSJy4i5sshgSnTuoJ5xRujcyz7ENaHDg19DjS&#10;oaf22tysgipe81tWlZe5jv4Hf4/m/ftslHpdxq9PEIFi+Bc/3aVWkKex6Uv6AXL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ydUh3AAAAA2wAAAA8AAAAAAAAAAAAAAAAA&#10;oQIAAGRycy9kb3ducmV2LnhtbFBLBQYAAAAABAAEAPkAAACOAwAAAAA=&#10;" strokecolor="#92d050" strokeweight="1.5pt"/>
              </v:group>
            </w:pict>
          </mc:Fallback>
        </mc:AlternateContent>
      </w:r>
      <w:r w:rsidR="00B94830"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004B1C9" wp14:editId="4F2514DB">
                <wp:simplePos x="0" y="0"/>
                <wp:positionH relativeFrom="column">
                  <wp:posOffset>533400</wp:posOffset>
                </wp:positionH>
                <wp:positionV relativeFrom="paragraph">
                  <wp:posOffset>524510</wp:posOffset>
                </wp:positionV>
                <wp:extent cx="1171575" cy="1228090"/>
                <wp:effectExtent l="0" t="0" r="28575" b="29210"/>
                <wp:wrapNone/>
                <wp:docPr id="67" name="Grupa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1575" cy="1228090"/>
                          <a:chOff x="0" y="0"/>
                          <a:chExt cx="2166828" cy="2271370"/>
                        </a:xfrm>
                      </wpg:grpSpPr>
                      <wps:wsp>
                        <wps:cNvPr id="47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0" y="17585"/>
                            <a:ext cx="2163505" cy="2253785"/>
                          </a:xfrm>
                          <a:prstGeom prst="cube">
                            <a:avLst>
                              <a:gd name="adj" fmla="val 27481"/>
                            </a:avLst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Line 8"/>
                        <wps:cNvCnPr/>
                        <wps:spPr bwMode="auto">
                          <a:xfrm>
                            <a:off x="606669" y="17585"/>
                            <a:ext cx="0" cy="163211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9"/>
                        <wps:cNvCnPr/>
                        <wps:spPr bwMode="auto">
                          <a:xfrm flipV="1">
                            <a:off x="0" y="1644162"/>
                            <a:ext cx="603250" cy="61976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10"/>
                        <wps:cNvCnPr/>
                        <wps:spPr bwMode="auto">
                          <a:xfrm flipH="1" flipV="1">
                            <a:off x="606669" y="1626577"/>
                            <a:ext cx="1560159" cy="4095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Łącznik prostoliniowy 66"/>
                        <wps:cNvCnPr/>
                        <wps:spPr>
                          <a:xfrm>
                            <a:off x="2162907" y="0"/>
                            <a:ext cx="3175" cy="166814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67" o:spid="_x0000_s1026" style="position:absolute;margin-left:42pt;margin-top:41.3pt;width:92.25pt;height:96.7pt;z-index:251662336;mso-width-relative:margin;mso-height-relative:margin" coordsize="21668,2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">
                <v:shape id="AutoShape 7" o:spid="_x0000_s1027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X9kMQA&#10;AADbAAAADwAAAGRycy9kb3ducmV2LnhtbESPQWvCQBSE70L/w/IKvZmNrahEVwkFab01idDra/aZ&#10;hGbfht01pv++Wyh4HGbmG2Z3mEwvRnK+s6xgkaQgiGurO24UnKvjfAPCB2SNvWVS8EMeDvuH2Q4z&#10;bW9c0FiGRkQI+wwVtCEMmZS+bsmgT+xAHL2LdQZDlK6R2uEtwk0vn9N0JQ12HBdaHOi1pfq7vBoF&#10;RXV6CR+nr/J4zZebRZW/FaP7VOrpccq3IAJN4R7+b79rBcs1/H2JP0D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V/ZDEAAAA2wAAAA8AAAAAAAAAAAAAAAAAmAIAAGRycy9k&#10;b3ducmV2LnhtbFBLBQYAAAAABAAEAPUAAACJAwAAAAA=&#10;" adj="5936" filled="f" strokecolor="#e36c0a [2409]" strokeweight="1.5pt"/>
                <v:line id="Line 8" o:spid="_x0000_s1028" style="position:absolute;visibility:visible;mso-wrap-style:square" from="6066,175" to="6066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1vm/8IAAADbAAAADwAAAGRycy9kb3ducmV2LnhtbERPz2vCMBS+D/wfwhN2GTN1DJHOKCrb&#10;GMyL2iG7PZpnU2xeQpPW+t8vh4HHj+/3YjXYRvTUhtqxgukkA0FcOl1zpaA4fjzPQYSIrLFxTApu&#10;FGC1HD0sMNfuynvqD7ESKYRDjgpMjD6XMpSGLIaJ88SJO7vWYkywraRu8ZrCbSNfsmwmLdacGgx6&#10;2hoqL4fOKtifTh3uyif3ffOf7/S7KcyPL5R6HA/rNxCRhngX/7u/tILXNDZ9ST9AL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1vm/8IAAADbAAAADwAAAAAAAAAAAAAA&#10;AAChAgAAZHJzL2Rvd25yZXYueG1sUEsFBgAAAAAEAAQA+QAAAJADAAAAAA==&#10;" strokecolor="#e36c0a [2409]" strokeweight="1.5pt">
                  <v:stroke dashstyle="dash"/>
                </v:line>
                <v:line id="Line 9" o:spid="_x0000_s1029" style="position:absolute;flip:y;visibility:visible;mso-wrap-style:square" from="0,16441" to="6032,22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KgQcUAAADbAAAADwAAAGRycy9kb3ducmV2LnhtbESPQWvCQBSE74L/YXmCN91UatXUVWxB&#10;CFKRWhG8PbLPJCT7Ns2uGv+9Wyh4HGbmG2a+bE0lrtS4wrKCl2EEgji1uuBMweFnPZiCcB5ZY2WZ&#10;FNzJwXLR7cwx1vbG33Td+0wECLsYFeTe17GULs3JoBvamjh4Z9sY9EE2mdQN3gLcVHIURW/SYMFh&#10;IceaPnNKy/3FKNh9/K4n5XiyPZYuwfM0weT0tVGq32tX7yA8tf4Z/m8nWsHrDP6+hB8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LKgQcUAAADbAAAADwAAAAAAAAAA&#10;AAAAAAChAgAAZHJzL2Rvd25yZXYueG1sUEsFBgAAAAAEAAQA+QAAAJMDAAAAAA==&#10;" strokecolor="#e36c0a [2409]" strokeweight="1.5pt">
                  <v:stroke dashstyle="dash"/>
                </v:line>
                <v:line id="Line 10" o:spid="_x0000_s1030" style="position:absolute;flip:x y;visibility:visible;mso-wrap-style:square" from="6066,16265" to="21668,1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2CDcEAAADbAAAADwAAAGRycy9kb3ducmV2LnhtbERP3WrCMBS+H/gO4Qi7EU11TKUaxTkG&#10;g4HgzwMcmmNT2pyUJKvtnn65GOzy4/vf7nvbiI58qBwrmM8yEMSF0xWXCm7Xj+kaRIjIGhvHpGCg&#10;APvd6GmLuXYPPlN3iaVIIRxyVGBibHMpQ2HIYpi5ljhxd+ctxgR9KbXHRwq3jVxk2VJarDg1GGzp&#10;aKioL99WQf21InP6GbydGFkPk+76Yt/elXoe94cNiEh9/Bf/uT+1gte0Pn1JP0D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jYINwQAAANsAAAAPAAAAAAAAAAAAAAAA&#10;AKECAABkcnMvZG93bnJldi54bWxQSwUGAAAAAAQABAD5AAAAjwMAAAAA&#10;" strokecolor="#e36c0a [2409]" strokeweight="1.5pt">
                  <v:stroke dashstyle="dash"/>
                </v:line>
                <v:line id="Łącznik prostoliniowy 66" o:spid="_x0000_s1031" style="position:absolute;visibility:visible;mso-wrap-style:square" from="21629,0" to="21660,1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x/GMIAAADbAAAADwAAAGRycy9kb3ducmV2LnhtbESPQWsCMRSE74L/ITyhF9FsPSxlNYoK&#10;ireiXfD62DyT1c3LdhN1++8bodDjMDPfMItV7xrxoC7UnhW8TzMQxJXXNRsF5ddu8gEiRGSNjWdS&#10;8EMBVsvhYIGF9k8+0uMUjUgQDgUqsDG2hZShsuQwTH1LnLyL7xzGJDsjdYfPBHeNnGVZLh3WnBYs&#10;trS1VN1Od6fAHDbVmnY2+zT7a0nluf6ejbdKvY369RxEpD7+h//aB60gz+H1Jf0Auf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Fx/GMIAAADbAAAADwAAAAAAAAAAAAAA&#10;AAChAgAAZHJzL2Rvd25yZXYueG1sUEsFBgAAAAAEAAQA+QAAAJADAAAAAA==&#10;" strokecolor="#e36c0a [2409]" strokeweight="1.5pt"/>
              </v:group>
            </w:pict>
          </mc:Fallback>
        </mc:AlternateContent>
      </w:r>
    </w:p>
    <w:p w:rsidR="00795C50" w:rsidRDefault="00795C50" w:rsidP="00A966BE"/>
    <w:p w:rsidR="00795C50" w:rsidRDefault="005A6EA0" w:rsidP="00A966BE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51140B" wp14:editId="787ABEA9">
                <wp:simplePos x="0" y="0"/>
                <wp:positionH relativeFrom="column">
                  <wp:posOffset>3890645</wp:posOffset>
                </wp:positionH>
                <wp:positionV relativeFrom="paragraph">
                  <wp:posOffset>17145</wp:posOffset>
                </wp:positionV>
                <wp:extent cx="488950" cy="342900"/>
                <wp:effectExtent l="0" t="0" r="0" b="0"/>
                <wp:wrapNone/>
                <wp:docPr id="4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EA0" w:rsidRPr="00645147" w:rsidRDefault="005A6EA0" w:rsidP="005A6EA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margin-left:306.35pt;margin-top:1.35pt;width:38.5pt;height:2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XQiugIAAMI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" filled="f" stroked="f">
                <v:textbox>
                  <w:txbxContent>
                    <w:p w:rsidR="005A6EA0" w:rsidRPr="00645147" w:rsidRDefault="005A6EA0" w:rsidP="005A6EA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795C50" w:rsidRDefault="00795C50" w:rsidP="00A966BE"/>
    <w:p w:rsidR="00795C50" w:rsidRDefault="00795C50" w:rsidP="00A966BE"/>
    <w:p w:rsidR="00795C50" w:rsidRDefault="00795C50" w:rsidP="00A966BE"/>
    <w:p w:rsidR="00795C50" w:rsidRDefault="00795C50" w:rsidP="00A966BE"/>
    <w:p w:rsidR="005A6EA0" w:rsidRDefault="005A6EA0" w:rsidP="00A966BE"/>
    <w:p w:rsidR="005A6EA0" w:rsidRDefault="005A6EA0" w:rsidP="00A966BE"/>
    <w:p w:rsidR="005A6EA0" w:rsidRDefault="005A6EA0" w:rsidP="00A966BE"/>
    <w:p w:rsidR="005A6EA0" w:rsidRDefault="005A6EA0" w:rsidP="00A966BE"/>
    <w:p w:rsidR="005A6EA0" w:rsidRDefault="005A6EA0" w:rsidP="00A966BE"/>
    <w:p w:rsidR="00795C50" w:rsidRPr="00645147" w:rsidRDefault="00795C50" w:rsidP="00645147">
      <w:pPr>
        <w:numPr>
          <w:ilvl w:val="0"/>
          <w:numId w:val="37"/>
        </w:numP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645147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Pole powierzchni sześcianu równa się 96  cm</w:t>
      </w:r>
      <w:r w:rsidRPr="00060BB7">
        <w:rPr>
          <w:rFonts w:ascii="Cambria" w:hAnsi="Cambria" w:cs="Cambria"/>
          <w:noProof/>
          <w:color w:val="215868"/>
          <w:kern w:val="28"/>
          <w:sz w:val="32"/>
          <w:szCs w:val="32"/>
          <w:vertAlign w:val="superscript"/>
          <w:lang w:eastAsia="pl-PL"/>
        </w:rPr>
        <w:t>2</w:t>
      </w:r>
      <w:r w:rsidRPr="00645147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. Oblicz sumę długości wszystkich krawędzi.</w:t>
      </w:r>
    </w:p>
    <w:p w:rsidR="00795C50" w:rsidRPr="00645147" w:rsidRDefault="00795C50" w:rsidP="00645147">
      <w:pPr>
        <w:ind w:left="786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795C50" w:rsidRPr="00645147" w:rsidRDefault="00795C50" w:rsidP="00645147">
      <w:pPr>
        <w:numPr>
          <w:ilvl w:val="0"/>
          <w:numId w:val="37"/>
        </w:numPr>
      </w:pPr>
      <w:r w:rsidRPr="00645147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W brodziku dla dzieci będą wymieniane kafelki na dnie i ścianach bocznych. Ile kafelków o wymiarach 20 cm na 30 cm  należy kupić, jeżeli basen ma kształt prostopadłościanu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45147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szerokości </w:t>
      </w:r>
      <w:r w:rsidRPr="00645147">
        <w:rPr>
          <w:rFonts w:ascii="Cambria" w:hAnsi="Cambria" w:cs="Cambria"/>
          <w:noProof/>
          <w:color w:val="0000FF"/>
          <w:kern w:val="28"/>
          <w:sz w:val="32"/>
          <w:szCs w:val="32"/>
          <w:lang w:eastAsia="pl-PL"/>
        </w:rPr>
        <w:t>10</w:t>
      </w:r>
      <w:r w:rsidRPr="00645147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m, długości </w:t>
      </w:r>
      <w:r w:rsidRPr="00645147">
        <w:rPr>
          <w:rFonts w:ascii="Cambria" w:hAnsi="Cambria" w:cs="Cambria"/>
          <w:noProof/>
          <w:color w:val="0000FF"/>
          <w:kern w:val="28"/>
          <w:sz w:val="32"/>
          <w:szCs w:val="32"/>
          <w:lang w:eastAsia="pl-PL"/>
        </w:rPr>
        <w:t>15</w:t>
      </w:r>
      <w:r w:rsidRPr="00645147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m i wysokości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45147">
        <w:rPr>
          <w:rFonts w:ascii="Cambria" w:hAnsi="Cambria" w:cs="Cambria"/>
          <w:noProof/>
          <w:color w:val="0000FF"/>
          <w:kern w:val="28"/>
          <w:sz w:val="32"/>
          <w:szCs w:val="32"/>
          <w:lang w:eastAsia="pl-PL"/>
        </w:rPr>
        <w:t>0,35</w:t>
      </w:r>
      <w:r w:rsidRPr="00645147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m?</w:t>
      </w:r>
    </w:p>
    <w:p w:rsidR="00795C50" w:rsidRDefault="00795C50" w:rsidP="00645147"/>
    <w:p w:rsidR="00795C50" w:rsidRPr="00575CD5" w:rsidRDefault="009A7DD4" w:rsidP="00645147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48895</wp:posOffset>
                </wp:positionV>
                <wp:extent cx="4889500" cy="1463675"/>
                <wp:effectExtent l="9525" t="10795" r="15875" b="30480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00" cy="1463675"/>
                        </a:xfrm>
                        <a:prstGeom prst="cube">
                          <a:avLst>
                            <a:gd name="adj" fmla="val 63662"/>
                          </a:avLst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16" style="position:absolute;margin-left:49.5pt;margin-top:3.85pt;width:385pt;height:11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" adj="13751" fillcolor="#b2a1c7 [1943]" strokecolor="#8064a2 [3207]" strokeweight="1pt">
                <v:fill color2="#8064a2 [3207]" focus="50%" type="gradient"/>
                <v:shadow on="t" color="#3f3151 [1607]" offset="1pt"/>
              </v:shape>
            </w:pict>
          </mc:Fallback>
        </mc:AlternateContent>
      </w:r>
    </w:p>
    <w:sectPr w:rsidR="00795C50" w:rsidRPr="00575CD5" w:rsidSect="00A966BE">
      <w:headerReference w:type="default" r:id="rId9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9ED" w:rsidRDefault="00EC79ED">
      <w:pPr>
        <w:spacing w:after="0" w:line="240" w:lineRule="auto"/>
      </w:pPr>
      <w:r>
        <w:separator/>
      </w:r>
    </w:p>
  </w:endnote>
  <w:endnote w:type="continuationSeparator" w:id="0">
    <w:p w:rsidR="00EC79ED" w:rsidRDefault="00EC7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9ED" w:rsidRDefault="00EC79ED">
      <w:pPr>
        <w:spacing w:after="0" w:line="240" w:lineRule="auto"/>
      </w:pPr>
      <w:r>
        <w:separator/>
      </w:r>
    </w:p>
  </w:footnote>
  <w:footnote w:type="continuationSeparator" w:id="0">
    <w:p w:rsidR="00EC79ED" w:rsidRDefault="00EC7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C50" w:rsidRDefault="009A7DD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6965315</wp:posOffset>
              </wp:positionH>
              <wp:positionV relativeFrom="page">
                <wp:posOffset>2345055</wp:posOffset>
              </wp:positionV>
              <wp:extent cx="409575" cy="6629400"/>
              <wp:effectExtent l="2540" t="1905" r="0" b="0"/>
              <wp:wrapNone/>
              <wp:docPr id="2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662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5C50" w:rsidRPr="002C4363" w:rsidRDefault="00795C50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575CD5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Pole powierzchni graniastosłupa</w:t>
                          </w:r>
                          <w:r w:rsidRPr="0045028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Pr="00450286">
                            <w:rPr>
                              <w:color w:val="FFFFFF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795C50" w:rsidRPr="002C4363" w:rsidRDefault="00795C50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45" type="#_x0000_t202" style="position:absolute;margin-left:548.45pt;margin-top:184.65pt;width:32.25pt;height:52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795C50" w:rsidRPr="002C4363" w:rsidRDefault="00795C50">
                    <w:pPr>
                      <w:jc w:val="center"/>
                      <w:rPr>
                        <w:color w:val="FFFFFF"/>
                      </w:rPr>
                    </w:pPr>
                    <w:r w:rsidRPr="00575CD5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Pole powierzchni graniastosłupa</w:t>
                    </w:r>
                    <w:r w:rsidRPr="0045028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Pr="00450286">
                      <w:rPr>
                        <w:color w:val="FFFFFF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795C50" w:rsidRPr="002C4363" w:rsidRDefault="00795C50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795C50" w:rsidRDefault="00795C50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46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795C50" w:rsidRDefault="00795C50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9F30D3"/>
    <w:multiLevelType w:val="hybridMultilevel"/>
    <w:tmpl w:val="76D2FCAE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4F42AA1"/>
    <w:multiLevelType w:val="multilevel"/>
    <w:tmpl w:val="96E2D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A428BE"/>
    <w:multiLevelType w:val="hybridMultilevel"/>
    <w:tmpl w:val="69CC3A3E"/>
    <w:lvl w:ilvl="0" w:tplc="577C9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B77B65"/>
    <w:multiLevelType w:val="hybridMultilevel"/>
    <w:tmpl w:val="19A05FFA"/>
    <w:lvl w:ilvl="0" w:tplc="4906E9A6">
      <w:start w:val="3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eastAsia="Times New Roman" w:hAnsi="Symbol" w:hint="default"/>
        <w:color w:val="215868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2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3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8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17"/>
  </w:num>
  <w:num w:numId="28">
    <w:abstractNumId w:val="16"/>
  </w:num>
  <w:num w:numId="29">
    <w:abstractNumId w:val="8"/>
  </w:num>
  <w:num w:numId="30">
    <w:abstractNumId w:val="18"/>
  </w:num>
  <w:num w:numId="31">
    <w:abstractNumId w:val="13"/>
  </w:num>
  <w:num w:numId="32">
    <w:abstractNumId w:val="5"/>
  </w:num>
  <w:num w:numId="33">
    <w:abstractNumId w:val="6"/>
  </w:num>
  <w:num w:numId="34">
    <w:abstractNumId w:val="14"/>
  </w:num>
  <w:num w:numId="35">
    <w:abstractNumId w:val="12"/>
  </w:num>
  <w:num w:numId="36">
    <w:abstractNumId w:val="15"/>
  </w:num>
  <w:num w:numId="37">
    <w:abstractNumId w:val="10"/>
  </w:num>
  <w:num w:numId="38">
    <w:abstractNumId w:val="9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71A1"/>
    <w:rsid w:val="000A0867"/>
    <w:rsid w:val="000A2600"/>
    <w:rsid w:val="000C1691"/>
    <w:rsid w:val="000C3545"/>
    <w:rsid w:val="000D10B5"/>
    <w:rsid w:val="000D1D6A"/>
    <w:rsid w:val="000D3EEB"/>
    <w:rsid w:val="000E4DE2"/>
    <w:rsid w:val="000E7550"/>
    <w:rsid w:val="001051BC"/>
    <w:rsid w:val="00106941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4F7E"/>
    <w:rsid w:val="003C50D3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24E3C"/>
    <w:rsid w:val="00525657"/>
    <w:rsid w:val="00526002"/>
    <w:rsid w:val="00533D49"/>
    <w:rsid w:val="00541E77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A6EA0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369DA"/>
    <w:rsid w:val="00637734"/>
    <w:rsid w:val="00645147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63D2"/>
    <w:rsid w:val="00784236"/>
    <w:rsid w:val="00786B2F"/>
    <w:rsid w:val="00795C50"/>
    <w:rsid w:val="007A1EF6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A7DD4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4830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C79ED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  <w:sz w:val="20"/>
      <w:szCs w:val="20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  <w:sz w:val="20"/>
      <w:szCs w:val="20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94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9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E8CA6-5DB3-4415-94C9-B41EE0B72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Przykłady graniastosłupa</vt:lpstr>
    </vt:vector>
  </TitlesOfParts>
  <Company>UDT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 Przykłady graniastosłupa</dc:title>
  <dc:subject>Graniastosłup</dc:subject>
  <dc:creator>Ania</dc:creator>
  <cp:keywords>Graniastosłup, pole powierzchni podstawy, pole ścian bocznych</cp:keywords>
  <cp:lastModifiedBy>Ania</cp:lastModifiedBy>
  <cp:revision>3</cp:revision>
  <cp:lastPrinted>2013-08-21T08:31:00Z</cp:lastPrinted>
  <dcterms:created xsi:type="dcterms:W3CDTF">2013-08-26T00:42:00Z</dcterms:created>
  <dcterms:modified xsi:type="dcterms:W3CDTF">2013-08-26T01:43:00Z</dcterms:modified>
</cp:coreProperties>
</file>